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70C5" w14:textId="112ACE5C" w:rsidR="006C6294" w:rsidRDefault="00BA3A16" w:rsidP="00B84A8C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Oświadczenie – załącznik nr 4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AA02BE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p w14:paraId="1F6D58D5" w14:textId="77777777" w:rsidR="00B84A8C" w:rsidRPr="00AA02BE" w:rsidRDefault="00B84A8C" w:rsidP="00AA02BE">
      <w:pPr>
        <w:spacing w:after="0"/>
        <w:rPr>
          <w:rFonts w:asciiTheme="majorHAnsi" w:hAnsiTheme="majorHAnsi" w:cstheme="majorHAnsi"/>
          <w:bCs/>
          <w:i/>
          <w:iCs/>
          <w:sz w:val="24"/>
          <w:lang w:val="pl-PL"/>
        </w:rPr>
      </w:pP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4E5A47" w:rsidRPr="004E3DB6" w14:paraId="3B73589D" w14:textId="77777777" w:rsidTr="00EF7198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15F561" w14:textId="77777777" w:rsidR="004E5A47" w:rsidRPr="00696423" w:rsidRDefault="004E5A47" w:rsidP="00AA02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0" w:name="_Hlk21068604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4E5A47" w:rsidRPr="004E3DB6" w14:paraId="370D53B5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B58B9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79B4E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21D66C8E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C5793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84ED5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1A60DDB5" w14:textId="77777777" w:rsidTr="00EF7198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B35D0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adres działalności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3DEF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51898697" w14:textId="77777777" w:rsidTr="00EF7198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6211A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0ACB2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E2918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B3E15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453E90B2" w14:textId="77777777" w:rsidTr="00EF7198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D3C54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2474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349FD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2C34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F25DFC" w14:paraId="54534A18" w14:textId="77777777" w:rsidTr="00EF7198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C41D349" w14:textId="77777777" w:rsidR="004E5A47" w:rsidRPr="00F25DFC" w:rsidRDefault="004E5A47" w:rsidP="00AA02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4E5A47" w:rsidRPr="004E3DB6" w14:paraId="73570973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E6BDD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4D8CBB66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E2826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699004F2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28433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7A668971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3AA10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B84A8C" w:rsidRPr="004E3DB6" w14:paraId="35699D51" w14:textId="77777777" w:rsidTr="00BE08D1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962CF" w14:textId="77777777" w:rsidR="00B84A8C" w:rsidRPr="006C6294" w:rsidRDefault="00B84A8C" w:rsidP="00B84A8C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b/>
                <w:sz w:val="28"/>
                <w:szCs w:val="24"/>
                <w:lang w:val="pl-PL"/>
              </w:rPr>
              <w:t>OŚWIADCZENIE</w:t>
            </w:r>
          </w:p>
          <w:p w14:paraId="683ADE28" w14:textId="2274D891" w:rsidR="00B84A8C" w:rsidRPr="004E3DB6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[o spełnieniu warunku, o którym mowa w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§ 12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ust. 1 pkt 1 lit. b Regulaminu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br/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(w zakresie bezzwrotnych środków innych niż środki Funduszu Pracy)]</w:t>
            </w:r>
          </w:p>
        </w:tc>
      </w:tr>
      <w:tr w:rsidR="00B84A8C" w:rsidRPr="004E3DB6" w14:paraId="6088D154" w14:textId="77777777" w:rsidTr="00AA02BE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6595" w14:textId="40587988" w:rsidR="00B84A8C" w:rsidRPr="004E3DB6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świadczam, </w:t>
            </w:r>
            <w:r w:rsidRPr="00B84A8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pod rygorem odpowiedzialności karnej wynikającej z art. 297 § 1 ustawy z dnia 6 czerwca 1997r. Kodeks karny, że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m/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m bezzwrotnych środków publicznych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–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innych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niż środki Funduszu Pracy -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podjęcie działalności gospodarczej lub rolniczej, założenie lub przystąpienie do spółdzielni socjalnej.</w:t>
            </w:r>
          </w:p>
        </w:tc>
      </w:tr>
      <w:tr w:rsidR="00B84A8C" w:rsidRPr="004E3DB6" w14:paraId="745560E5" w14:textId="77777777" w:rsidTr="00AA02BE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D9B9" w14:textId="77777777" w:rsidR="00B84A8C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A37D" w14:textId="7E0B57F2" w:rsidR="00B84A8C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B84A8C" w:rsidRPr="004E3DB6" w14:paraId="3E8BC57E" w14:textId="77777777" w:rsidTr="004F7017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13A5B" w14:textId="02CE3BC6" w:rsidR="00B84A8C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88610" w14:textId="314910D3" w:rsidR="00B84A8C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podpis</w:t>
            </w:r>
          </w:p>
        </w:tc>
      </w:tr>
      <w:bookmarkEnd w:id="0"/>
    </w:tbl>
    <w:p w14:paraId="490F315F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7F975B60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33BDDA0B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18659C20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5CF7DBF6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6558F027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4C905AA4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7D94BFEE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1B8C2391" w14:textId="113D73EB" w:rsidR="002243B7" w:rsidRP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6A3D2719" w14:textId="77777777" w:rsidR="002243B7" w:rsidRPr="002243B7" w:rsidRDefault="002243B7" w:rsidP="002243B7">
      <w:pPr>
        <w:keepNext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4711D77A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128444A8" w14:textId="77777777" w:rsidR="002243B7" w:rsidRPr="002243B7" w:rsidRDefault="002243B7" w:rsidP="002243B7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74A92A1" w14:textId="77777777" w:rsidR="002243B7" w:rsidRPr="002243B7" w:rsidRDefault="002243B7" w:rsidP="002243B7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2E83423" w14:textId="75B03492" w:rsidR="002243B7" w:rsidRPr="002243B7" w:rsidRDefault="002243B7" w:rsidP="00DA14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Partner Finansujący udostępnia treść stosownych klauzul informacyjnych dot. przetwarzania danych osobowych na stronie internetowej pod adresem:</w:t>
      </w:r>
      <w:r w:rsidR="00DA148F" w:rsidRPr="00DA148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 </w:t>
      </w:r>
      <w:r w:rsidR="00DA148F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.</w:t>
      </w:r>
    </w:p>
    <w:p w14:paraId="2124C9C1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1B5CBCF2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2243B7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p w14:paraId="7FEF5939" w14:textId="4AD7F3BC" w:rsidR="00F0614C" w:rsidRPr="006C6294" w:rsidRDefault="00F0614C" w:rsidP="00AA02BE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  <w:bookmarkStart w:id="1" w:name="_GoBack"/>
      <w:bookmarkEnd w:id="1"/>
    </w:p>
    <w:sectPr w:rsidR="00F0614C" w:rsidRPr="006C6294" w:rsidSect="00AA02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0C2B5" w14:textId="77777777" w:rsidR="00720C23" w:rsidRDefault="00720C23" w:rsidP="006C6294">
      <w:pPr>
        <w:spacing w:after="0" w:line="240" w:lineRule="auto"/>
      </w:pPr>
      <w:r>
        <w:separator/>
      </w:r>
    </w:p>
  </w:endnote>
  <w:endnote w:type="continuationSeparator" w:id="0">
    <w:p w14:paraId="4F8AF22F" w14:textId="77777777" w:rsidR="00720C23" w:rsidRDefault="00720C23" w:rsidP="006C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51601" w14:textId="77777777" w:rsidR="00C856D4" w:rsidRDefault="00C8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22C25" w14:textId="178F421D" w:rsidR="007B6B43" w:rsidRPr="00ED1739" w:rsidRDefault="00ED1739" w:rsidP="00ED1739">
    <w:pPr>
      <w:pStyle w:val="Stopka"/>
    </w:pPr>
    <w:r w:rsidRPr="00ED1739">
      <w:rPr>
        <w:rFonts w:ascii="Aptos" w:eastAsia="Aptos" w:hAnsi="Aptos" w:cs="Times New Roman"/>
        <w:noProof/>
        <w:lang w:val="pl-PL"/>
      </w:rPr>
      <w:drawing>
        <wp:anchor distT="0" distB="0" distL="114300" distR="114300" simplePos="0" relativeHeight="251659264" behindDoc="1" locked="0" layoutInCell="1" allowOverlap="1" wp14:anchorId="6DE82301" wp14:editId="7417350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4756506" cy="480376"/>
          <wp:effectExtent l="0" t="0" r="6350" b="0"/>
          <wp:wrapNone/>
          <wp:docPr id="2088459589" name="Obraz 2" descr="Obraz zawierający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 descr="Obraz zawierający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773ED" w14:textId="77777777" w:rsidR="00C856D4" w:rsidRDefault="00C8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DD45B" w14:textId="77777777" w:rsidR="00720C23" w:rsidRDefault="00720C23" w:rsidP="006C6294">
      <w:pPr>
        <w:spacing w:after="0" w:line="240" w:lineRule="auto"/>
      </w:pPr>
      <w:r>
        <w:separator/>
      </w:r>
    </w:p>
  </w:footnote>
  <w:footnote w:type="continuationSeparator" w:id="0">
    <w:p w14:paraId="153811C4" w14:textId="77777777" w:rsidR="00720C23" w:rsidRDefault="00720C23" w:rsidP="006C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73D7F" w14:textId="77777777" w:rsidR="00C856D4" w:rsidRDefault="00C8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336B4" w14:textId="47C2C14B" w:rsidR="006C6294" w:rsidRDefault="00C856D4">
    <w:pPr>
      <w:pStyle w:val="Nagwek"/>
    </w:pPr>
    <w:r w:rsidRPr="00C856D4">
      <w:rPr>
        <w:rFonts w:ascii="Aptos" w:eastAsia="Aptos" w:hAnsi="Aptos" w:cs="Times New Roman"/>
        <w:noProof/>
        <w:kern w:val="2"/>
        <w:lang w:val="pl-PL"/>
        <w14:ligatures w14:val="standardContextual"/>
      </w:rPr>
      <w:drawing>
        <wp:inline distT="0" distB="0" distL="0" distR="0" wp14:anchorId="157E31C4" wp14:editId="6D1B21EC">
          <wp:extent cx="5486400" cy="533400"/>
          <wp:effectExtent l="0" t="0" r="0" b="0"/>
          <wp:docPr id="7821099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1E06F" w14:textId="77777777" w:rsidR="00C856D4" w:rsidRDefault="00C856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4C94"/>
    <w:rsid w:val="00034616"/>
    <w:rsid w:val="0006063C"/>
    <w:rsid w:val="000B311C"/>
    <w:rsid w:val="00107722"/>
    <w:rsid w:val="00135CCD"/>
    <w:rsid w:val="0015074B"/>
    <w:rsid w:val="001800FD"/>
    <w:rsid w:val="002243B7"/>
    <w:rsid w:val="0024788E"/>
    <w:rsid w:val="0029639D"/>
    <w:rsid w:val="00326F90"/>
    <w:rsid w:val="004E5A47"/>
    <w:rsid w:val="006C6294"/>
    <w:rsid w:val="00720C23"/>
    <w:rsid w:val="00726073"/>
    <w:rsid w:val="007A6A63"/>
    <w:rsid w:val="007B6B43"/>
    <w:rsid w:val="00AA02BE"/>
    <w:rsid w:val="00AA1D8D"/>
    <w:rsid w:val="00AD3ABE"/>
    <w:rsid w:val="00B47730"/>
    <w:rsid w:val="00B71FAE"/>
    <w:rsid w:val="00B84A8C"/>
    <w:rsid w:val="00BA3A16"/>
    <w:rsid w:val="00C06410"/>
    <w:rsid w:val="00C856D4"/>
    <w:rsid w:val="00CB0664"/>
    <w:rsid w:val="00CC7261"/>
    <w:rsid w:val="00CF6920"/>
    <w:rsid w:val="00D9106F"/>
    <w:rsid w:val="00DA148F"/>
    <w:rsid w:val="00ED1739"/>
    <w:rsid w:val="00F0614C"/>
    <w:rsid w:val="00F840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5C4C31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Poprawka">
    <w:name w:val="Revision"/>
    <w:hidden/>
    <w:uiPriority w:val="99"/>
    <w:semiHidden/>
    <w:rsid w:val="00C06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AEA146-867D-4DDC-A1BC-567A3743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6</cp:revision>
  <cp:lastPrinted>2025-10-06T21:32:00Z</cp:lastPrinted>
  <dcterms:created xsi:type="dcterms:W3CDTF">2025-10-06T21:21:00Z</dcterms:created>
  <dcterms:modified xsi:type="dcterms:W3CDTF">2025-10-20T07:02:00Z</dcterms:modified>
  <cp:category/>
</cp:coreProperties>
</file>